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34070040" name="188c3380-99e4-11f0-b0b5-c1461f37b9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02545020" name="188c3380-99e4-11f0-b0b5-c1461f37b95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15077263" name="1ea92480-99e4-11f0-b0b5-c1461f37b9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1706742" name="1ea92480-99e4-11f0-b0b5-c1461f37b95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Öltank </w:t>
            </w:r>
          </w:p>
          <w:p>
            <w:pPr>
              <w:spacing w:before="0" w:after="0"/>
            </w:pPr>
            <w:r>
              <w:t>UH </w:t>
            </w:r>
          </w:p>
          <w:p>
            <w:pPr>
              <w:spacing w:before="0" w:after="0"/>
            </w:pPr>
            <w:r>
              <w:t>Heizöltank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Flachdichtung</w:t>
            </w:r>
          </w:p>
          <w:p>
            <w:pPr>
              <w:spacing w:before="0" w:after="0"/>
            </w:pPr>
            <w:r>
              <w:t>Flansch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1838135" name="2f0475a0-99e4-11f0-b0b5-c1461f37b9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28393469" name="2f0475a0-99e4-11f0-b0b5-c1461f37b95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29604875" name="35f30e80-99e4-11f0-b0b5-c1461f37b9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98827671" name="35f30e80-99e4-11f0-b0b5-c1461f37b95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Heizung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Flachdichtung</w:t>
            </w:r>
          </w:p>
          <w:p>
            <w:pPr>
              <w:spacing w:before="0" w:after="0"/>
            </w:pPr>
            <w:r>
              <w:t>Flansch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98462166" name="ea203d60-99e4-11f0-b0b5-c1461f37b9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30672775" name="ea203d60-99e4-11f0-b0b5-c1461f37b95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87375725" name="f13fd150-99e4-11f0-b0b5-c1461f37b9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7137424" name="f13fd150-99e4-11f0-b0b5-c1461f37b95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Gesammtes Haus </w:t>
            </w:r>
          </w:p>
          <w:p>
            <w:pPr>
              <w:spacing w:before="0" w:after="0"/>
            </w:pPr>
            <w:r>
              <w:t>UG- DG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59833034" name="1181dfd0-99e5-11f0-b0b5-c1461f37b9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31186752" name="1181dfd0-99e5-11f0-b0b5-c1461f37b953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18152469" name="17c803b0-99e5-11f0-b0b5-c1461f37b9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8258706" name="17c803b0-99e5-11f0-b0b5-c1461f37b953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Wohnzimmer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Cheminée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VM-25</w:t>
            </w:r>
          </w:p>
          <w:p>
            <w:pPr>
              <w:spacing w:before="0" w:after="0"/>
            </w:pPr>
            <w:r>
              <w:t>Faserzement / Asbestschnur </w:t>
            </w:r>
          </w:p>
          <w:p>
            <w:pPr>
              <w:spacing w:before="0" w:after="0"/>
            </w:pPr>
            <w:r>
              <w:t>Cheminée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716429961" name="7fb70dc0-99ec-11f0-b0b5-c1461f37b9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88272002" name="7fb70dc0-99ec-11f0-b0b5-c1461f37b953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23255693" name="82941600-99ec-11f0-b0b5-c1461f37b95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54142627" name="82941600-99ec-11f0-b0b5-c1461f37b953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Frohe Aussicht 1, 8730 Uznach</w:t>
          </w:r>
        </w:p>
        <w:p>
          <w:pPr>
            <w:spacing w:before="0" w:after="0"/>
          </w:pPr>
          <w:r>
            <w:t>511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